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1C17E" w14:textId="77777777" w:rsidR="00167096" w:rsidRDefault="005A1324">
      <w:pPr>
        <w:pStyle w:val="Heading1"/>
      </w:pPr>
      <w:r>
        <w:t>Carroll County, Ohio – Pet &amp; Animal Resources</w:t>
      </w:r>
    </w:p>
    <w:p w14:paraId="0A88F0BE" w14:textId="77777777" w:rsidR="00167096" w:rsidRPr="005A1324" w:rsidRDefault="005A1324" w:rsidP="005A1324">
      <w:pPr>
        <w:pStyle w:val="ListParagraph"/>
        <w:numPr>
          <w:ilvl w:val="0"/>
          <w:numId w:val="10"/>
        </w:numPr>
        <w:rPr>
          <w:b/>
          <w:bCs/>
        </w:rPr>
      </w:pPr>
      <w:r w:rsidRPr="005A1324">
        <w:rPr>
          <w:b/>
          <w:bCs/>
        </w:rPr>
        <w:t>Carroll County Dog Pound / Dog Warden’s Office</w:t>
      </w:r>
    </w:p>
    <w:p w14:paraId="5EA08767" w14:textId="77777777" w:rsidR="005A1324" w:rsidRDefault="005A1324" w:rsidP="005A1324">
      <w:pPr>
        <w:pStyle w:val="ListParagraph"/>
        <w:numPr>
          <w:ilvl w:val="0"/>
          <w:numId w:val="12"/>
        </w:numPr>
      </w:pPr>
      <w:r>
        <w:t xml:space="preserve">Provides intake of stray dogs, adoption services, dog licensing, and enforcement of animal control regulations </w:t>
      </w:r>
    </w:p>
    <w:p w14:paraId="1E7DB179" w14:textId="77777777" w:rsidR="005A1324" w:rsidRDefault="005A1324" w:rsidP="005A1324">
      <w:pPr>
        <w:pStyle w:val="ListParagraph"/>
        <w:numPr>
          <w:ilvl w:val="1"/>
          <w:numId w:val="12"/>
        </w:numPr>
      </w:pPr>
      <w:r>
        <w:t xml:space="preserve">Hours: Monday – Friday, 8:00 AM – 3:30 PM </w:t>
      </w:r>
    </w:p>
    <w:p w14:paraId="0F862C37" w14:textId="626D846A" w:rsidR="005A1324" w:rsidRDefault="005A1324" w:rsidP="005A1324">
      <w:pPr>
        <w:pStyle w:val="ListParagraph"/>
        <w:numPr>
          <w:ilvl w:val="1"/>
          <w:numId w:val="12"/>
        </w:numPr>
      </w:pPr>
      <w:r>
        <w:t>Address: 2185 Kensington Rd NE, Carrollton, OH 44615</w:t>
      </w:r>
    </w:p>
    <w:p w14:paraId="18B57F00" w14:textId="77777777" w:rsidR="005A1324" w:rsidRDefault="005A1324" w:rsidP="005A1324">
      <w:pPr>
        <w:pStyle w:val="ListParagraph"/>
        <w:numPr>
          <w:ilvl w:val="1"/>
          <w:numId w:val="12"/>
        </w:numPr>
      </w:pPr>
      <w:r>
        <w:t>Phone: (330) 627-4244</w:t>
      </w:r>
    </w:p>
    <w:p w14:paraId="42886710" w14:textId="49F06729" w:rsidR="00167096" w:rsidRDefault="005A1324" w:rsidP="005A1324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https://carrollcountyohio.us/agencies-and-departments/dog-pound</w:t>
        </w:r>
      </w:hyperlink>
      <w:r>
        <w:t xml:space="preserve"> </w:t>
      </w:r>
    </w:p>
    <w:p w14:paraId="1E2F40EA" w14:textId="77777777" w:rsidR="005A1324" w:rsidRDefault="005A1324" w:rsidP="005A1324">
      <w:pPr>
        <w:pStyle w:val="ListParagraph"/>
        <w:ind w:left="1440"/>
      </w:pPr>
    </w:p>
    <w:p w14:paraId="05E6B9F1" w14:textId="77777777" w:rsidR="00167096" w:rsidRPr="005A1324" w:rsidRDefault="005A1324" w:rsidP="005A1324">
      <w:pPr>
        <w:pStyle w:val="ListParagraph"/>
        <w:numPr>
          <w:ilvl w:val="0"/>
          <w:numId w:val="10"/>
        </w:numPr>
        <w:rPr>
          <w:b/>
          <w:bCs/>
        </w:rPr>
      </w:pPr>
      <w:r w:rsidRPr="005A1324">
        <w:rPr>
          <w:b/>
          <w:bCs/>
        </w:rPr>
        <w:t>Humane Society of Carroll County (CCHS)</w:t>
      </w:r>
    </w:p>
    <w:p w14:paraId="7FF45F53" w14:textId="77777777" w:rsidR="005A1324" w:rsidRDefault="005A1324" w:rsidP="005A1324">
      <w:pPr>
        <w:pStyle w:val="ListParagraph"/>
        <w:numPr>
          <w:ilvl w:val="0"/>
          <w:numId w:val="12"/>
        </w:numPr>
      </w:pPr>
      <w:r>
        <w:t>Nonprofit supporting animal welfare and providing low-cost spay/neuter services</w:t>
      </w:r>
    </w:p>
    <w:p w14:paraId="722BAE8D" w14:textId="77777777" w:rsidR="005A1324" w:rsidRDefault="005A1324" w:rsidP="005A1324">
      <w:pPr>
        <w:pStyle w:val="ListParagraph"/>
        <w:numPr>
          <w:ilvl w:val="0"/>
          <w:numId w:val="12"/>
        </w:numPr>
      </w:pPr>
      <w:r>
        <w:t>Offers adoption services and maintains an Angel Fund for vet care support</w:t>
      </w:r>
    </w:p>
    <w:p w14:paraId="7F77FFF4" w14:textId="17698891" w:rsidR="00167096" w:rsidRDefault="005A1324" w:rsidP="005A1324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0D5537">
          <w:rPr>
            <w:rStyle w:val="Hyperlink"/>
          </w:rPr>
          <w:t>https://www.carrollcountyhumane.org</w:t>
        </w:r>
      </w:hyperlink>
    </w:p>
    <w:p w14:paraId="389E96CC" w14:textId="77777777" w:rsidR="005A1324" w:rsidRDefault="005A1324" w:rsidP="005A1324">
      <w:pPr>
        <w:pStyle w:val="ListParagraph"/>
        <w:ind w:left="1440"/>
      </w:pPr>
    </w:p>
    <w:p w14:paraId="39A336B1" w14:textId="77777777" w:rsidR="00167096" w:rsidRPr="005A1324" w:rsidRDefault="005A1324" w:rsidP="005A1324">
      <w:pPr>
        <w:pStyle w:val="ListParagraph"/>
        <w:numPr>
          <w:ilvl w:val="0"/>
          <w:numId w:val="10"/>
        </w:numPr>
        <w:rPr>
          <w:b/>
          <w:bCs/>
        </w:rPr>
      </w:pPr>
      <w:r w:rsidRPr="005A1324">
        <w:rPr>
          <w:b/>
          <w:bCs/>
        </w:rPr>
        <w:t>Carroll County Animal Protection League (CCAPL)</w:t>
      </w:r>
    </w:p>
    <w:p w14:paraId="12E8579C" w14:textId="77777777" w:rsidR="005A1324" w:rsidRDefault="005A1324" w:rsidP="005A1324">
      <w:pPr>
        <w:pStyle w:val="ListParagraph"/>
        <w:numPr>
          <w:ilvl w:val="0"/>
          <w:numId w:val="12"/>
        </w:numPr>
      </w:pPr>
      <w:r>
        <w:t>Developing a no-kill shelter in Carroll County</w:t>
      </w:r>
    </w:p>
    <w:p w14:paraId="0031F864" w14:textId="77777777" w:rsidR="005A1324" w:rsidRDefault="005A1324" w:rsidP="005A1324">
      <w:pPr>
        <w:pStyle w:val="ListParagraph"/>
        <w:numPr>
          <w:ilvl w:val="0"/>
          <w:numId w:val="12"/>
        </w:numPr>
      </w:pPr>
      <w:r>
        <w:t>Coordinates rescue efforts, stray animal intake, and public education</w:t>
      </w:r>
    </w:p>
    <w:p w14:paraId="4575F24D" w14:textId="5F7B6288" w:rsidR="00167096" w:rsidRDefault="005A1324" w:rsidP="005A1324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0D5537">
          <w:rPr>
            <w:rStyle w:val="Hyperlink"/>
          </w:rPr>
          <w:t>https://www.ccanimalpl.com</w:t>
        </w:r>
      </w:hyperlink>
      <w:r>
        <w:t xml:space="preserve"> </w:t>
      </w:r>
    </w:p>
    <w:sectPr w:rsidR="0016709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21976EE"/>
    <w:multiLevelType w:val="hybridMultilevel"/>
    <w:tmpl w:val="CF0EC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B5315"/>
    <w:multiLevelType w:val="hybridMultilevel"/>
    <w:tmpl w:val="C242D3EC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5025A"/>
    <w:multiLevelType w:val="hybridMultilevel"/>
    <w:tmpl w:val="AB102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027280">
    <w:abstractNumId w:val="8"/>
  </w:num>
  <w:num w:numId="2" w16cid:durableId="1658148628">
    <w:abstractNumId w:val="6"/>
  </w:num>
  <w:num w:numId="3" w16cid:durableId="1477139373">
    <w:abstractNumId w:val="5"/>
  </w:num>
  <w:num w:numId="4" w16cid:durableId="1147823969">
    <w:abstractNumId w:val="4"/>
  </w:num>
  <w:num w:numId="5" w16cid:durableId="509681306">
    <w:abstractNumId w:val="7"/>
  </w:num>
  <w:num w:numId="6" w16cid:durableId="638925944">
    <w:abstractNumId w:val="3"/>
  </w:num>
  <w:num w:numId="7" w16cid:durableId="1312709892">
    <w:abstractNumId w:val="2"/>
  </w:num>
  <w:num w:numId="8" w16cid:durableId="676613194">
    <w:abstractNumId w:val="1"/>
  </w:num>
  <w:num w:numId="9" w16cid:durableId="712925748">
    <w:abstractNumId w:val="0"/>
  </w:num>
  <w:num w:numId="10" w16cid:durableId="15008343">
    <w:abstractNumId w:val="11"/>
  </w:num>
  <w:num w:numId="11" w16cid:durableId="1885360151">
    <w:abstractNumId w:val="9"/>
  </w:num>
  <w:num w:numId="12" w16cid:durableId="11286248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67096"/>
    <w:rsid w:val="0029639D"/>
    <w:rsid w:val="00326F90"/>
    <w:rsid w:val="00355F58"/>
    <w:rsid w:val="00532585"/>
    <w:rsid w:val="005A1324"/>
    <w:rsid w:val="00AA1D8D"/>
    <w:rsid w:val="00AF2177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2459C9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5A132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13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canimalp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arrollcountyhuman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rrollcountyohio.us/agencies-and-departments/dog-poun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890</Characters>
  <Application>Microsoft Office Word</Application>
  <DocSecurity>0</DocSecurity>
  <Lines>24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2025-10-02T17:36:00Z</cp:lastPrinted>
  <dcterms:created xsi:type="dcterms:W3CDTF">2025-10-02T17:36:00Z</dcterms:created>
  <dcterms:modified xsi:type="dcterms:W3CDTF">2026-01-21T17:05:00Z</dcterms:modified>
  <cp:category/>
</cp:coreProperties>
</file>